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block-5820738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c6077dab-9925-4774-bff8-633c408d96f7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Ставропольского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2" w:name="788ae511-f951-4a39-a96d-32e07689f645"/>
      <w:r>
        <w:rPr>
          <w:rFonts w:ascii="Times New Roman" w:hAnsi="Times New Roman"/>
          <w:b/>
          <w:i w:val="false"/>
          <w:color w:val="000000"/>
          <w:sz w:val="28"/>
        </w:rPr>
        <w:t>Комитет образования администрации Шпаковского муниципального округа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№9 им. Рыбникова"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МО учителей русского языка и литературы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Телепнева Н.Г.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      »                             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        »                           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      »                            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818575)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" w:name="8777abab-62ad-4e6d-bb66-8ccfe85cfe1b"/>
      <w:r>
        <w:rPr>
          <w:rFonts w:ascii="Times New Roman" w:hAnsi="Times New Roman"/>
          <w:b/>
          <w:i w:val="false"/>
          <w:color w:val="000000"/>
          <w:sz w:val="28"/>
        </w:rPr>
        <w:t>станица Темнолесская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hanging="0"/>
        <w:jc w:val="both"/>
        <w:rPr/>
      </w:pPr>
      <w:bookmarkStart w:id="5" w:name="block-5820738"/>
      <w:bookmarkStart w:id="6" w:name="block-582073811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ЦЕЛИ ИЗУЧЕНИЯ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7" w:name="block-58207431"/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bookmarkStart w:id="8" w:name="block-5820743"/>
      <w:bookmarkEnd w:id="7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  <w:bookmarkStart w:id="9" w:name="block-58207441"/>
      <w:bookmarkStart w:id="10" w:name="block-58207441"/>
      <w:bookmarkEnd w:id="8"/>
      <w:bookmarkEnd w:id="10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проверяемыми, непроверяемыми, </w:t>
        <w:softHyphen/>
        <w:t>непроизносимыми согласными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Информационная переработка текста. План текста (простой, сложный; назывной, вопросный); главная и второстепенная </w:t>
        <w:softHyphen/>
        <w:t>информация текста; пересказ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  <w:softHyphen/>
        <w:t>низмы).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местоимений: правописание место</w:t>
        <w:softHyphen/>
        <w:t xml:space="preserve">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  <w:bookmarkStart w:id="11" w:name="block-58207391"/>
      <w:bookmarkStart w:id="12" w:name="block-58207442"/>
      <w:bookmarkStart w:id="13" w:name="block-5820744"/>
      <w:bookmarkStart w:id="14" w:name="block-58207391"/>
      <w:bookmarkStart w:id="15" w:name="block-58207442"/>
      <w:bookmarkStart w:id="16" w:name="block-5820744"/>
      <w:bookmarkEnd w:id="14"/>
      <w:bookmarkEnd w:id="15"/>
      <w:bookmarkEnd w:id="16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различными видами аудирования: выборочным, </w:t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</w:t>
        <w:softHyphen/>
        <w:t>нимов).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</w:t>
        <w:softHyphen/>
        <w:t>теме частей речи в русском языке для решения практико-ориентированных учебных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</w:t>
        <w:softHyphen/>
        <w:t>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</w:t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</w:t>
        <w:softHyphen/>
        <w:t>ления фра</w:t>
        <w:softHyphen/>
        <w:t>зеологизма.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before="0" w:after="0"/>
        <w:ind w:left="120" w:hanging="0"/>
        <w:jc w:val="left"/>
        <w:rPr/>
      </w:pPr>
      <w:bookmarkStart w:id="17" w:name="block-5820740"/>
      <w:bookmarkStart w:id="18" w:name="block-58207392"/>
      <w:bookmarkStart w:id="19" w:name="block-5820739"/>
      <w:bookmarkEnd w:id="17"/>
      <w:bookmarkEnd w:id="18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8"/>
        <w:gridCol w:w="2560"/>
        <w:gridCol w:w="1422"/>
        <w:gridCol w:w="2455"/>
        <w:gridCol w:w="2580"/>
        <w:gridCol w:w="3848"/>
      </w:tblGrid>
      <w:tr>
        <w:trPr>
          <w:trHeight w:val="144" w:hRule="atLeast"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63"/>
        <w:gridCol w:w="3360"/>
        <w:gridCol w:w="1300"/>
        <w:gridCol w:w="2315"/>
        <w:gridCol w:w="2447"/>
        <w:gridCol w:w="3508"/>
      </w:tblGrid>
      <w:tr>
        <w:trPr>
          <w:trHeight w:val="144" w:hRule="atLeast"/>
        </w:trPr>
        <w:tc>
          <w:tcPr>
            <w:tcW w:w="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55"/>
        <w:gridCol w:w="2959"/>
        <w:gridCol w:w="1152"/>
        <w:gridCol w:w="2142"/>
        <w:gridCol w:w="2286"/>
        <w:gridCol w:w="1617"/>
        <w:gridCol w:w="2782"/>
      </w:tblGrid>
      <w:tr>
        <w:trPr>
          <w:trHeight w:val="144" w:hRule="atLeast"/>
        </w:trPr>
        <w:tc>
          <w:tcPr>
            <w:tcW w:w="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Звуки и буквы. Правописание гласных и согласных в корнях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Буквы И, У,А после шипящих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Глагол, Существительное,прилагательное, местоимение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неизменяемых на письме приставок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lang w:val="ru-RU"/>
              </w:rPr>
              <w:t>Правописание ТСЯ и ТЬСЯ в глаголах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4"/>
              </w:rPr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Синтаксис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Итоговый урок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21"/>
        <w:gridCol w:w="3359"/>
        <w:gridCol w:w="1082"/>
        <w:gridCol w:w="2062"/>
        <w:gridCol w:w="2213"/>
        <w:gridCol w:w="1554"/>
        <w:gridCol w:w="2702"/>
      </w:tblGrid>
      <w:tr>
        <w:trPr>
          <w:trHeight w:val="144" w:hRule="atLeast"/>
        </w:trPr>
        <w:tc>
          <w:tcPr>
            <w:tcW w:w="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«Имя числительное»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  <w:bookmarkStart w:id="20" w:name="block-58207421"/>
      <w:bookmarkStart w:id="21" w:name="block-58207421"/>
      <w:bookmarkEnd w:id="21"/>
    </w:p>
    <w:p>
      <w:pPr>
        <w:pStyle w:val="Normal"/>
        <w:spacing w:before="0" w:after="0"/>
        <w:ind w:left="120" w:hanging="0"/>
        <w:jc w:val="left"/>
        <w:rPr/>
      </w:pPr>
      <w:bookmarkStart w:id="22" w:name="block-58207411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23" w:name="dda2c331-4368-40e6-87c7-0fbbc56d7cc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4" w:name="block-5820741"/>
      <w:bookmarkEnd w:id="22"/>
    </w:p>
    <w:p>
      <w:pPr>
        <w:pStyle w:val="Normal"/>
        <w:spacing w:before="0" w:after="200"/>
        <w:rPr/>
      </w:pPr>
      <w:r>
        <w:rPr/>
      </w:r>
      <w:bookmarkEnd w:id="24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Emphasis"/>
    <w:basedOn w:val="DefaultParagraphFont"/>
    <w:uiPriority w:val="20"/>
    <w:qFormat/>
    <w:rsid w:val="00d1197d"/>
    <w:rPr>
      <w:i/>
      <w:iCs/>
    </w:rPr>
  </w:style>
  <w:style w:type="character" w:styleId="Style11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034" TargetMode="External"/><Relationship Id="rId3" Type="http://schemas.openxmlformats.org/officeDocument/2006/relationships/hyperlink" Target="https://m.edsoo.ru/7f413034" TargetMode="External"/><Relationship Id="rId4" Type="http://schemas.openxmlformats.org/officeDocument/2006/relationships/hyperlink" Target="https://m.edsoo.ru/7f413034" TargetMode="External"/><Relationship Id="rId5" Type="http://schemas.openxmlformats.org/officeDocument/2006/relationships/hyperlink" Target="https://m.edsoo.ru/7f413034" TargetMode="External"/><Relationship Id="rId6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8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fa251ffa" TargetMode="External"/><Relationship Id="rId45" Type="http://schemas.openxmlformats.org/officeDocument/2006/relationships/hyperlink" Target="https://m.edsoo.ru/fa252126" TargetMode="External"/><Relationship Id="rId46" Type="http://schemas.openxmlformats.org/officeDocument/2006/relationships/hyperlink" Target="https://m.edsoo.ru/fa252252" TargetMode="External"/><Relationship Id="rId47" Type="http://schemas.openxmlformats.org/officeDocument/2006/relationships/hyperlink" Target="https://m.edsoo.ru/fa252522" TargetMode="External"/><Relationship Id="rId48" Type="http://schemas.openxmlformats.org/officeDocument/2006/relationships/hyperlink" Target="https://m.edsoo.ru/fa2523b0" TargetMode="External"/><Relationship Id="rId49" Type="http://schemas.openxmlformats.org/officeDocument/2006/relationships/hyperlink" Target="https://m.edsoo.ru/fa2526f8" TargetMode="External"/><Relationship Id="rId50" Type="http://schemas.openxmlformats.org/officeDocument/2006/relationships/hyperlink" Target="https://m.edsoo.ru/fa25286a" TargetMode="External"/><Relationship Id="rId51" Type="http://schemas.openxmlformats.org/officeDocument/2006/relationships/hyperlink" Target="https://m.edsoo.ru/fa252ea0" TargetMode="External"/><Relationship Id="rId52" Type="http://schemas.openxmlformats.org/officeDocument/2006/relationships/hyperlink" Target="https://m.edsoo.ru/fa252b4e" TargetMode="External"/><Relationship Id="rId53" Type="http://schemas.openxmlformats.org/officeDocument/2006/relationships/hyperlink" Target="https://m.edsoo.ru/fa253350" TargetMode="External"/><Relationship Id="rId54" Type="http://schemas.openxmlformats.org/officeDocument/2006/relationships/hyperlink" Target="https://m.edsoo.ru/fa2534cc" TargetMode="External"/><Relationship Id="rId55" Type="http://schemas.openxmlformats.org/officeDocument/2006/relationships/hyperlink" Target="https://m.edsoo.ru/fa25362a" TargetMode="External"/><Relationship Id="rId56" Type="http://schemas.openxmlformats.org/officeDocument/2006/relationships/hyperlink" Target="https://m.edsoo.ru/fa253a30" TargetMode="External"/><Relationship Id="rId57" Type="http://schemas.openxmlformats.org/officeDocument/2006/relationships/hyperlink" Target="https://m.edsoo.ru/fa253bac" TargetMode="External"/><Relationship Id="rId58" Type="http://schemas.openxmlformats.org/officeDocument/2006/relationships/hyperlink" Target="https://m.edsoo.ru/fa254002" TargetMode="External"/><Relationship Id="rId59" Type="http://schemas.openxmlformats.org/officeDocument/2006/relationships/hyperlink" Target="https://m.edsoo.ru/fa25491c" TargetMode="External"/><Relationship Id="rId60" Type="http://schemas.openxmlformats.org/officeDocument/2006/relationships/hyperlink" Target="https://m.edsoo.ru/fa256ed8" TargetMode="External"/><Relationship Id="rId61" Type="http://schemas.openxmlformats.org/officeDocument/2006/relationships/hyperlink" Target="https://m.edsoo.ru/fa254ad4" TargetMode="External"/><Relationship Id="rId62" Type="http://schemas.openxmlformats.org/officeDocument/2006/relationships/hyperlink" Target="https://m.edsoo.ru/fa254d36" TargetMode="External"/><Relationship Id="rId63" Type="http://schemas.openxmlformats.org/officeDocument/2006/relationships/hyperlink" Target="https://m.edsoo.ru/fa254ebc" TargetMode="External"/><Relationship Id="rId64" Type="http://schemas.openxmlformats.org/officeDocument/2006/relationships/hyperlink" Target="https://m.edsoo.ru/fa2553d0" TargetMode="External"/><Relationship Id="rId65" Type="http://schemas.openxmlformats.org/officeDocument/2006/relationships/hyperlink" Target="https://m.edsoo.ru/fa2554fc" TargetMode="External"/><Relationship Id="rId66" Type="http://schemas.openxmlformats.org/officeDocument/2006/relationships/hyperlink" Target="https://m.edsoo.ru/fa25568c" TargetMode="External"/><Relationship Id="rId67" Type="http://schemas.openxmlformats.org/officeDocument/2006/relationships/hyperlink" Target="https://m.edsoo.ru/fa2558ee" TargetMode="External"/><Relationship Id="rId68" Type="http://schemas.openxmlformats.org/officeDocument/2006/relationships/hyperlink" Target="https://m.edsoo.ru/fa255b5a" TargetMode="External"/><Relationship Id="rId69" Type="http://schemas.openxmlformats.org/officeDocument/2006/relationships/hyperlink" Target="https://m.edsoo.ru/fa255ce0" TargetMode="External"/><Relationship Id="rId70" Type="http://schemas.openxmlformats.org/officeDocument/2006/relationships/hyperlink" Target="https://m.edsoo.ru/fa255e16" TargetMode="External"/><Relationship Id="rId71" Type="http://schemas.openxmlformats.org/officeDocument/2006/relationships/hyperlink" Target="https://m.edsoo.ru/fa25632a" TargetMode="External"/><Relationship Id="rId72" Type="http://schemas.openxmlformats.org/officeDocument/2006/relationships/hyperlink" Target="https://m.edsoo.ru/fa2565a0" TargetMode="External"/><Relationship Id="rId73" Type="http://schemas.openxmlformats.org/officeDocument/2006/relationships/hyperlink" Target="https://m.edsoo.ru/fa25674e" TargetMode="External"/><Relationship Id="rId74" Type="http://schemas.openxmlformats.org/officeDocument/2006/relationships/hyperlink" Target="https://m.edsoo.ru/fa256898" TargetMode="External"/><Relationship Id="rId75" Type="http://schemas.openxmlformats.org/officeDocument/2006/relationships/hyperlink" Target="https://m.edsoo.ru/fa2569ce" TargetMode="External"/><Relationship Id="rId76" Type="http://schemas.openxmlformats.org/officeDocument/2006/relationships/hyperlink" Target="https://m.edsoo.ru/fa256afa" TargetMode="External"/><Relationship Id="rId77" Type="http://schemas.openxmlformats.org/officeDocument/2006/relationships/hyperlink" Target="https://m.edsoo.ru/fa256c26" TargetMode="External"/><Relationship Id="rId78" Type="http://schemas.openxmlformats.org/officeDocument/2006/relationships/hyperlink" Target="https://m.edsoo.ru/fa256d5c" TargetMode="External"/><Relationship Id="rId79" Type="http://schemas.openxmlformats.org/officeDocument/2006/relationships/hyperlink" Target="https://m.edsoo.ru/fa257130" TargetMode="External"/><Relationship Id="rId80" Type="http://schemas.openxmlformats.org/officeDocument/2006/relationships/hyperlink" Target="https://m.edsoo.ru/fa257464" TargetMode="External"/><Relationship Id="rId81" Type="http://schemas.openxmlformats.org/officeDocument/2006/relationships/hyperlink" Target="https://m.edsoo.ru/fa25772a" TargetMode="External"/><Relationship Id="rId82" Type="http://schemas.openxmlformats.org/officeDocument/2006/relationships/hyperlink" Target="https://m.edsoo.ru/fa2575f4" TargetMode="External"/><Relationship Id="rId83" Type="http://schemas.openxmlformats.org/officeDocument/2006/relationships/hyperlink" Target="https://m.edsoo.ru/fa2578ba" TargetMode="External"/><Relationship Id="rId84" Type="http://schemas.openxmlformats.org/officeDocument/2006/relationships/hyperlink" Target="https://m.edsoo.ru/fa257a04" TargetMode="External"/><Relationship Id="rId85" Type="http://schemas.openxmlformats.org/officeDocument/2006/relationships/hyperlink" Target="https://m.edsoo.ru/fa257b30" TargetMode="External"/><Relationship Id="rId86" Type="http://schemas.openxmlformats.org/officeDocument/2006/relationships/hyperlink" Target="https://m.edsoo.ru/fa25803a" TargetMode="External"/><Relationship Id="rId87" Type="http://schemas.openxmlformats.org/officeDocument/2006/relationships/hyperlink" Target="https://m.edsoo.ru/fa2583d2" TargetMode="External"/><Relationship Id="rId88" Type="http://schemas.openxmlformats.org/officeDocument/2006/relationships/hyperlink" Target="https://m.edsoo.ru/fa258580" TargetMode="External"/><Relationship Id="rId89" Type="http://schemas.openxmlformats.org/officeDocument/2006/relationships/hyperlink" Target="https://m.edsoo.ru/fa2586b6" TargetMode="External"/><Relationship Id="rId90" Type="http://schemas.openxmlformats.org/officeDocument/2006/relationships/hyperlink" Target="https://m.edsoo.ru/fa2587e2" TargetMode="External"/><Relationship Id="rId91" Type="http://schemas.openxmlformats.org/officeDocument/2006/relationships/hyperlink" Target="https://m.edsoo.ru/fa258918" TargetMode="External"/><Relationship Id="rId92" Type="http://schemas.openxmlformats.org/officeDocument/2006/relationships/hyperlink" Target="https://m.edsoo.ru/fa258bde" TargetMode="External"/><Relationship Id="rId93" Type="http://schemas.openxmlformats.org/officeDocument/2006/relationships/hyperlink" Target="https://m.edsoo.ru/fa258d28" TargetMode="External"/><Relationship Id="rId94" Type="http://schemas.openxmlformats.org/officeDocument/2006/relationships/hyperlink" Target="https://m.edsoo.ru/fa258fe4" TargetMode="External"/><Relationship Id="rId95" Type="http://schemas.openxmlformats.org/officeDocument/2006/relationships/hyperlink" Target="https://m.edsoo.ru/fa25939a" TargetMode="External"/><Relationship Id="rId96" Type="http://schemas.openxmlformats.org/officeDocument/2006/relationships/hyperlink" Target="https://m.edsoo.ru/fa259246" TargetMode="External"/><Relationship Id="rId97" Type="http://schemas.openxmlformats.org/officeDocument/2006/relationships/hyperlink" Target="https://m.edsoo.ru/fa259110" TargetMode="External"/><Relationship Id="rId98" Type="http://schemas.openxmlformats.org/officeDocument/2006/relationships/hyperlink" Target="https://m.edsoo.ru/fa2595ca" TargetMode="External"/><Relationship Id="rId99" Type="http://schemas.openxmlformats.org/officeDocument/2006/relationships/hyperlink" Target="https://m.edsoo.ru/fa25976e" TargetMode="External"/><Relationship Id="rId100" Type="http://schemas.openxmlformats.org/officeDocument/2006/relationships/hyperlink" Target="https://m.edsoo.ru/fa2598a4" TargetMode="External"/><Relationship Id="rId101" Type="http://schemas.openxmlformats.org/officeDocument/2006/relationships/hyperlink" Target="https://m.edsoo.ru/fa2599d0" TargetMode="External"/><Relationship Id="rId102" Type="http://schemas.openxmlformats.org/officeDocument/2006/relationships/hyperlink" Target="https://m.edsoo.ru/fa259afc" TargetMode="External"/><Relationship Id="rId103" Type="http://schemas.openxmlformats.org/officeDocument/2006/relationships/hyperlink" Target="https://m.edsoo.ru/fa259c1e" TargetMode="External"/><Relationship Id="rId104" Type="http://schemas.openxmlformats.org/officeDocument/2006/relationships/hyperlink" Target="https://m.edsoo.ru/fa25a114" TargetMode="External"/><Relationship Id="rId105" Type="http://schemas.openxmlformats.org/officeDocument/2006/relationships/hyperlink" Target="https://m.edsoo.ru/fa25a27c" TargetMode="External"/><Relationship Id="rId106" Type="http://schemas.openxmlformats.org/officeDocument/2006/relationships/hyperlink" Target="https://m.edsoo.ru/fa25b046" TargetMode="External"/><Relationship Id="rId107" Type="http://schemas.openxmlformats.org/officeDocument/2006/relationships/hyperlink" Target="https://m.edsoo.ru/fa25abe6" TargetMode="External"/><Relationship Id="rId108" Type="http://schemas.openxmlformats.org/officeDocument/2006/relationships/hyperlink" Target="https://m.edsoo.ru/fa25ad6c" TargetMode="External"/><Relationship Id="rId109" Type="http://schemas.openxmlformats.org/officeDocument/2006/relationships/hyperlink" Target="https://m.edsoo.ru/fa25aede" TargetMode="External"/><Relationship Id="rId110" Type="http://schemas.openxmlformats.org/officeDocument/2006/relationships/hyperlink" Target="https://m.edsoo.ru/fa25a5ce" TargetMode="External"/><Relationship Id="rId111" Type="http://schemas.openxmlformats.org/officeDocument/2006/relationships/hyperlink" Target="https://m.edsoo.ru/fa25b1b8" TargetMode="External"/><Relationship Id="rId112" Type="http://schemas.openxmlformats.org/officeDocument/2006/relationships/hyperlink" Target="https://m.edsoo.ru/fa25b398" TargetMode="External"/><Relationship Id="rId113" Type="http://schemas.openxmlformats.org/officeDocument/2006/relationships/hyperlink" Target="https://m.edsoo.ru/fa25b514" TargetMode="External"/><Relationship Id="rId114" Type="http://schemas.openxmlformats.org/officeDocument/2006/relationships/hyperlink" Target="https://m.edsoo.ru/fa25dc74" TargetMode="External"/><Relationship Id="rId115" Type="http://schemas.openxmlformats.org/officeDocument/2006/relationships/hyperlink" Target="https://m.edsoo.ru/fa25b686" TargetMode="External"/><Relationship Id="rId116" Type="http://schemas.openxmlformats.org/officeDocument/2006/relationships/hyperlink" Target="https://m.edsoo.ru/fa25b7ee" TargetMode="External"/><Relationship Id="rId117" Type="http://schemas.openxmlformats.org/officeDocument/2006/relationships/hyperlink" Target="https://m.edsoo.ru/fa25b960" TargetMode="External"/><Relationship Id="rId118" Type="http://schemas.openxmlformats.org/officeDocument/2006/relationships/hyperlink" Target="https://m.edsoo.ru/fa25bb9a" TargetMode="External"/><Relationship Id="rId119" Type="http://schemas.openxmlformats.org/officeDocument/2006/relationships/hyperlink" Target="https://m.edsoo.ru/fa25e0ca" TargetMode="External"/><Relationship Id="rId120" Type="http://schemas.openxmlformats.org/officeDocument/2006/relationships/hyperlink" Target="https://m.edsoo.ru/fa25e228" TargetMode="External"/><Relationship Id="rId121" Type="http://schemas.openxmlformats.org/officeDocument/2006/relationships/hyperlink" Target="https://m.edsoo.ru/fa25c1ee" TargetMode="External"/><Relationship Id="rId122" Type="http://schemas.openxmlformats.org/officeDocument/2006/relationships/hyperlink" Target="https://m.edsoo.ru/fa25c98c" TargetMode="External"/><Relationship Id="rId123" Type="http://schemas.openxmlformats.org/officeDocument/2006/relationships/hyperlink" Target="https://m.edsoo.ru/fa25cb58" TargetMode="External"/><Relationship Id="rId124" Type="http://schemas.openxmlformats.org/officeDocument/2006/relationships/hyperlink" Target="https://m.edsoo.ru/fa25d44a" TargetMode="External"/><Relationship Id="rId125" Type="http://schemas.openxmlformats.org/officeDocument/2006/relationships/hyperlink" Target="https://m.edsoo.ru/fa25d90e" TargetMode="External"/><Relationship Id="rId126" Type="http://schemas.openxmlformats.org/officeDocument/2006/relationships/hyperlink" Target="https://m.edsoo.ru/fa25db02" TargetMode="External"/><Relationship Id="rId127" Type="http://schemas.openxmlformats.org/officeDocument/2006/relationships/hyperlink" Target="https://m.edsoo.ru/fa25ccd4" TargetMode="External"/><Relationship Id="rId128" Type="http://schemas.openxmlformats.org/officeDocument/2006/relationships/hyperlink" Target="https://m.edsoo.ru/fa25ce32" TargetMode="External"/><Relationship Id="rId129" Type="http://schemas.openxmlformats.org/officeDocument/2006/relationships/hyperlink" Target="https://m.edsoo.ru/fa25d116" TargetMode="External"/><Relationship Id="rId130" Type="http://schemas.openxmlformats.org/officeDocument/2006/relationships/hyperlink" Target="https://m.edsoo.ru/fa25e430" TargetMode="External"/><Relationship Id="rId131" Type="http://schemas.openxmlformats.org/officeDocument/2006/relationships/hyperlink" Target="https://m.edsoo.ru/fa25e5de" TargetMode="External"/><Relationship Id="rId132" Type="http://schemas.openxmlformats.org/officeDocument/2006/relationships/hyperlink" Target="https://m.edsoo.ru/fa25e778" TargetMode="External"/><Relationship Id="rId133" Type="http://schemas.openxmlformats.org/officeDocument/2006/relationships/hyperlink" Target="https://m.edsoo.ru/fa25ea52" TargetMode="External"/><Relationship Id="rId134" Type="http://schemas.openxmlformats.org/officeDocument/2006/relationships/hyperlink" Target="https://m.edsoo.ru/fa25ebce" TargetMode="External"/><Relationship Id="rId135" Type="http://schemas.openxmlformats.org/officeDocument/2006/relationships/hyperlink" Target="https://m.edsoo.ru/fa25eda4" TargetMode="External"/><Relationship Id="rId136" Type="http://schemas.openxmlformats.org/officeDocument/2006/relationships/hyperlink" Target="https://m.edsoo.ru/fa25ef0c" TargetMode="External"/><Relationship Id="rId137" Type="http://schemas.openxmlformats.org/officeDocument/2006/relationships/hyperlink" Target="https://m.edsoo.ru/fa25f402" TargetMode="External"/><Relationship Id="rId138" Type="http://schemas.openxmlformats.org/officeDocument/2006/relationships/hyperlink" Target="https://m.edsoo.ru/fa25f57e" TargetMode="External"/><Relationship Id="rId139" Type="http://schemas.openxmlformats.org/officeDocument/2006/relationships/hyperlink" Target="https://m.edsoo.ru/fa25f6e6" TargetMode="External"/><Relationship Id="rId140" Type="http://schemas.openxmlformats.org/officeDocument/2006/relationships/hyperlink" Target="https://m.edsoo.ru/fa25fb78" TargetMode="External"/><Relationship Id="rId141" Type="http://schemas.openxmlformats.org/officeDocument/2006/relationships/hyperlink" Target="https://m.edsoo.ru/fa25fce0" TargetMode="External"/><Relationship Id="rId142" Type="http://schemas.openxmlformats.org/officeDocument/2006/relationships/hyperlink" Target="https://m.edsoo.ru/fa25ffb0" TargetMode="External"/><Relationship Id="rId143" Type="http://schemas.openxmlformats.org/officeDocument/2006/relationships/hyperlink" Target="https://m.edsoo.ru/fa25fe52" TargetMode="External"/><Relationship Id="rId144" Type="http://schemas.openxmlformats.org/officeDocument/2006/relationships/hyperlink" Target="https://m.edsoo.ru/fa260190" TargetMode="External"/><Relationship Id="rId145" Type="http://schemas.openxmlformats.org/officeDocument/2006/relationships/hyperlink" Target="https://m.edsoo.ru/fa2605c8" TargetMode="External"/><Relationship Id="rId146" Type="http://schemas.openxmlformats.org/officeDocument/2006/relationships/hyperlink" Target="https://m.edsoo.ru/fa260744" TargetMode="External"/><Relationship Id="rId147" Type="http://schemas.openxmlformats.org/officeDocument/2006/relationships/hyperlink" Target="https://m.edsoo.ru/fa2608a2" TargetMode="External"/><Relationship Id="rId148" Type="http://schemas.openxmlformats.org/officeDocument/2006/relationships/hyperlink" Target="https://m.edsoo.ru/fa260a8c" TargetMode="External"/><Relationship Id="rId149" Type="http://schemas.openxmlformats.org/officeDocument/2006/relationships/hyperlink" Target="https://m.edsoo.ru/fa25829c" TargetMode="External"/><Relationship Id="rId150" Type="http://schemas.openxmlformats.org/officeDocument/2006/relationships/hyperlink" Target="https://m.edsoo.ru/fa260c12" TargetMode="External"/><Relationship Id="rId151" Type="http://schemas.openxmlformats.org/officeDocument/2006/relationships/hyperlink" Target="https://m.edsoo.ru/fa260d5c" TargetMode="External"/><Relationship Id="rId152" Type="http://schemas.openxmlformats.org/officeDocument/2006/relationships/hyperlink" Target="https://m.edsoo.ru/fa260e88" TargetMode="External"/><Relationship Id="rId153" Type="http://schemas.openxmlformats.org/officeDocument/2006/relationships/hyperlink" Target="https://m.edsoo.ru/fa2610f4" TargetMode="External"/><Relationship Id="rId154" Type="http://schemas.openxmlformats.org/officeDocument/2006/relationships/hyperlink" Target="https://m.edsoo.ru/fa261284" TargetMode="External"/><Relationship Id="rId155" Type="http://schemas.openxmlformats.org/officeDocument/2006/relationships/hyperlink" Target="https://m.edsoo.ru/fa2614e6" TargetMode="External"/><Relationship Id="rId156" Type="http://schemas.openxmlformats.org/officeDocument/2006/relationships/hyperlink" Target="https://m.edsoo.ru/fa261608" TargetMode="External"/><Relationship Id="rId157" Type="http://schemas.openxmlformats.org/officeDocument/2006/relationships/hyperlink" Target="https://m.edsoo.ru/fa261734" TargetMode="External"/><Relationship Id="rId158" Type="http://schemas.openxmlformats.org/officeDocument/2006/relationships/hyperlink" Target="https://m.edsoo.ru/fa2618c4" TargetMode="External"/><Relationship Id="rId159" Type="http://schemas.openxmlformats.org/officeDocument/2006/relationships/hyperlink" Target="https://m.edsoo.ru/fa2619f0" TargetMode="External"/><Relationship Id="rId160" Type="http://schemas.openxmlformats.org/officeDocument/2006/relationships/hyperlink" Target="https://m.edsoo.ru/fa261b12" TargetMode="External"/><Relationship Id="rId161" Type="http://schemas.openxmlformats.org/officeDocument/2006/relationships/hyperlink" Target="https://m.edsoo.ru/fa261c34" TargetMode="External"/><Relationship Id="rId162" Type="http://schemas.openxmlformats.org/officeDocument/2006/relationships/hyperlink" Target="https://m.edsoo.ru/fa261dc4" TargetMode="External"/><Relationship Id="rId163" Type="http://schemas.openxmlformats.org/officeDocument/2006/relationships/hyperlink" Target="https://m.edsoo.ru/fa261ef0" TargetMode="External"/><Relationship Id="rId164" Type="http://schemas.openxmlformats.org/officeDocument/2006/relationships/hyperlink" Target="https://m.edsoo.ru/fa262030" TargetMode="External"/><Relationship Id="rId165" Type="http://schemas.openxmlformats.org/officeDocument/2006/relationships/hyperlink" Target="https://m.edsoo.ru/fa26215c" TargetMode="External"/><Relationship Id="rId166" Type="http://schemas.openxmlformats.org/officeDocument/2006/relationships/hyperlink" Target="https://m.edsoo.ru/fa262288" TargetMode="External"/><Relationship Id="rId167" Type="http://schemas.openxmlformats.org/officeDocument/2006/relationships/hyperlink" Target="https://m.edsoo.ru/fa2623f0" TargetMode="External"/><Relationship Id="rId168" Type="http://schemas.openxmlformats.org/officeDocument/2006/relationships/hyperlink" Target="https://m.edsoo.ru/fa26251c" TargetMode="External"/><Relationship Id="rId169" Type="http://schemas.openxmlformats.org/officeDocument/2006/relationships/hyperlink" Target="https://m.edsoo.ru/fa26263e" TargetMode="External"/><Relationship Id="rId170" Type="http://schemas.openxmlformats.org/officeDocument/2006/relationships/hyperlink" Target="https://m.edsoo.ru/fa2627a6" TargetMode="External"/><Relationship Id="rId171" Type="http://schemas.openxmlformats.org/officeDocument/2006/relationships/hyperlink" Target="https://m.edsoo.ru/fa262990" TargetMode="External"/><Relationship Id="rId172" Type="http://schemas.openxmlformats.org/officeDocument/2006/relationships/hyperlink" Target="https://m.edsoo.ru/fa262af8" TargetMode="External"/><Relationship Id="rId173" Type="http://schemas.openxmlformats.org/officeDocument/2006/relationships/hyperlink" Target="https://m.edsoo.ru/fa26341c" TargetMode="External"/><Relationship Id="rId174" Type="http://schemas.openxmlformats.org/officeDocument/2006/relationships/hyperlink" Target="https://m.edsoo.ru/fa263584" TargetMode="External"/><Relationship Id="rId175" Type="http://schemas.openxmlformats.org/officeDocument/2006/relationships/hyperlink" Target="https://m.edsoo.ru/fa263868" TargetMode="External"/><Relationship Id="rId176" Type="http://schemas.openxmlformats.org/officeDocument/2006/relationships/hyperlink" Target="https://m.edsoo.ru/fa2639da" TargetMode="External"/><Relationship Id="rId177" Type="http://schemas.openxmlformats.org/officeDocument/2006/relationships/hyperlink" Target="https://m.edsoo.ru/fa264006" TargetMode="External"/><Relationship Id="rId178" Type="http://schemas.openxmlformats.org/officeDocument/2006/relationships/hyperlink" Target="https://m.edsoo.ru/fa263d22" TargetMode="External"/><Relationship Id="rId179" Type="http://schemas.openxmlformats.org/officeDocument/2006/relationships/hyperlink" Target="https://m.edsoo.ru/fa26506e" TargetMode="External"/><Relationship Id="rId180" Type="http://schemas.openxmlformats.org/officeDocument/2006/relationships/hyperlink" Target="https://m.edsoo.ru/fa264f06" TargetMode="External"/><Relationship Id="rId181" Type="http://schemas.openxmlformats.org/officeDocument/2006/relationships/hyperlink" Target="https://m.edsoo.ru/fa2651cc" TargetMode="External"/><Relationship Id="rId182" Type="http://schemas.openxmlformats.org/officeDocument/2006/relationships/hyperlink" Target="https://m.edsoo.ru/fa26565e" TargetMode="External"/><Relationship Id="rId183" Type="http://schemas.openxmlformats.org/officeDocument/2006/relationships/hyperlink" Target="https://m.edsoo.ru/fa26538e" TargetMode="External"/><Relationship Id="rId184" Type="http://schemas.openxmlformats.org/officeDocument/2006/relationships/hyperlink" Target="https://m.edsoo.ru/fa2657c6" TargetMode="External"/><Relationship Id="rId185" Type="http://schemas.openxmlformats.org/officeDocument/2006/relationships/hyperlink" Target="https://m.edsoo.ru/fa26599c" TargetMode="External"/><Relationship Id="rId186" Type="http://schemas.openxmlformats.org/officeDocument/2006/relationships/hyperlink" Target="https://m.edsoo.ru/fa2679c2" TargetMode="External"/><Relationship Id="rId187" Type="http://schemas.openxmlformats.org/officeDocument/2006/relationships/hyperlink" Target="https://m.edsoo.ru/fa266108" TargetMode="External"/><Relationship Id="rId188" Type="http://schemas.openxmlformats.org/officeDocument/2006/relationships/hyperlink" Target="https://m.edsoo.ru/fa2682d2" TargetMode="External"/><Relationship Id="rId189" Type="http://schemas.openxmlformats.org/officeDocument/2006/relationships/hyperlink" Target="https://m.edsoo.ru/fa268480" TargetMode="External"/><Relationship Id="rId190" Type="http://schemas.openxmlformats.org/officeDocument/2006/relationships/hyperlink" Target="https://m.edsoo.ru/fa2662f2" TargetMode="External"/><Relationship Id="rId191" Type="http://schemas.openxmlformats.org/officeDocument/2006/relationships/hyperlink" Target="https://m.edsoo.ru/fa266108" TargetMode="External"/><Relationship Id="rId192" Type="http://schemas.openxmlformats.org/officeDocument/2006/relationships/hyperlink" Target="https://m.edsoo.ru/fa2662f2" TargetMode="External"/><Relationship Id="rId193" Type="http://schemas.openxmlformats.org/officeDocument/2006/relationships/hyperlink" Target="https://m.edsoo.ru/fa26645a" TargetMode="External"/><Relationship Id="rId194" Type="http://schemas.openxmlformats.org/officeDocument/2006/relationships/hyperlink" Target="https://m.edsoo.ru/fa2668c4" TargetMode="External"/><Relationship Id="rId195" Type="http://schemas.openxmlformats.org/officeDocument/2006/relationships/hyperlink" Target="https://m.edsoo.ru/fa2671e8" TargetMode="External"/><Relationship Id="rId196" Type="http://schemas.openxmlformats.org/officeDocument/2006/relationships/hyperlink" Target="https://m.edsoo.ru/fa2674d6" TargetMode="External"/><Relationship Id="rId197" Type="http://schemas.openxmlformats.org/officeDocument/2006/relationships/hyperlink" Target="https://m.edsoo.ru/fa2676ca" TargetMode="External"/><Relationship Id="rId198" Type="http://schemas.openxmlformats.org/officeDocument/2006/relationships/hyperlink" Target="https://m.edsoo.ru/fa267850" TargetMode="External"/><Relationship Id="rId199" Type="http://schemas.openxmlformats.org/officeDocument/2006/relationships/hyperlink" Target="https://m.edsoo.ru/fa267b34" TargetMode="External"/><Relationship Id="rId200" Type="http://schemas.openxmlformats.org/officeDocument/2006/relationships/hyperlink" Target="https://m.edsoo.ru/fa267ca6" TargetMode="External"/><Relationship Id="rId201" Type="http://schemas.openxmlformats.org/officeDocument/2006/relationships/hyperlink" Target="https://m.edsoo.ru/fa26461e" TargetMode="External"/><Relationship Id="rId202" Type="http://schemas.openxmlformats.org/officeDocument/2006/relationships/hyperlink" Target="https://m.edsoo.ru/fa2687c8" TargetMode="External"/><Relationship Id="rId203" Type="http://schemas.openxmlformats.org/officeDocument/2006/relationships/hyperlink" Target="https://m.edsoo.ru/fa268944" TargetMode="External"/><Relationship Id="rId204" Type="http://schemas.openxmlformats.org/officeDocument/2006/relationships/hyperlink" Target="https://m.edsoo.ru/fa2695d8" TargetMode="External"/><Relationship Id="rId205" Type="http://schemas.openxmlformats.org/officeDocument/2006/relationships/hyperlink" Target="https://m.edsoo.ru/fa26984e" TargetMode="External"/><Relationship Id="rId206" Type="http://schemas.openxmlformats.org/officeDocument/2006/relationships/hyperlink" Target="https://m.edsoo.ru/fa269a38" TargetMode="External"/><Relationship Id="rId207" Type="http://schemas.openxmlformats.org/officeDocument/2006/relationships/hyperlink" Target="https://m.edsoo.ru/fa269d1c" TargetMode="External"/><Relationship Id="rId208" Type="http://schemas.openxmlformats.org/officeDocument/2006/relationships/hyperlink" Target="https://m.edsoo.ru/fa26a03c" TargetMode="External"/><Relationship Id="rId209" Type="http://schemas.openxmlformats.org/officeDocument/2006/relationships/hyperlink" Target="https://m.edsoo.ru/fa26a320" TargetMode="External"/><Relationship Id="rId210" Type="http://schemas.openxmlformats.org/officeDocument/2006/relationships/hyperlink" Target="https://m.edsoo.ru/fa26a4e2" TargetMode="External"/><Relationship Id="rId211" Type="http://schemas.openxmlformats.org/officeDocument/2006/relationships/hyperlink" Target="https://m.edsoo.ru/fa26a9ba" TargetMode="External"/><Relationship Id="rId212" Type="http://schemas.openxmlformats.org/officeDocument/2006/relationships/hyperlink" Target="https://m.edsoo.ru/fa26ac4e" TargetMode="External"/><Relationship Id="rId213" Type="http://schemas.openxmlformats.org/officeDocument/2006/relationships/hyperlink" Target="https://m.edsoo.ru/fa26adde" TargetMode="External"/><Relationship Id="rId214" Type="http://schemas.openxmlformats.org/officeDocument/2006/relationships/hyperlink" Target="https://m.edsoo.ru/fa26af46" TargetMode="External"/><Relationship Id="rId215" Type="http://schemas.openxmlformats.org/officeDocument/2006/relationships/hyperlink" Target="https://m.edsoo.ru/fa26b284" TargetMode="External"/><Relationship Id="rId216" Type="http://schemas.openxmlformats.org/officeDocument/2006/relationships/hyperlink" Target="https://m.edsoo.ru/fa26b3f6" TargetMode="External"/><Relationship Id="rId217" Type="http://schemas.openxmlformats.org/officeDocument/2006/relationships/hyperlink" Target="https://m.edsoo.ru/fa26b568" TargetMode="External"/><Relationship Id="rId218" Type="http://schemas.openxmlformats.org/officeDocument/2006/relationships/hyperlink" Target="https://m.edsoo.ru/fa26ba04" TargetMode="External"/><Relationship Id="rId219" Type="http://schemas.openxmlformats.org/officeDocument/2006/relationships/hyperlink" Target="https://m.edsoo.ru/fa26416e" TargetMode="External"/><Relationship Id="rId220" Type="http://schemas.openxmlformats.org/officeDocument/2006/relationships/hyperlink" Target="https://m.edsoo.ru/fa26bb80" TargetMode="External"/><Relationship Id="rId221" Type="http://schemas.openxmlformats.org/officeDocument/2006/relationships/hyperlink" Target="https://m.edsoo.ru/fa26bf2c" TargetMode="External"/><Relationship Id="rId222" Type="http://schemas.openxmlformats.org/officeDocument/2006/relationships/hyperlink" Target="https://m.edsoo.ru/fa26c0b2" TargetMode="External"/><Relationship Id="rId223" Type="http://schemas.openxmlformats.org/officeDocument/2006/relationships/hyperlink" Target="https://m.edsoo.ru/fa26c2e2" TargetMode="External"/><Relationship Id="rId224" Type="http://schemas.openxmlformats.org/officeDocument/2006/relationships/hyperlink" Target="https://m.edsoo.ru/fa26c4ea" TargetMode="External"/><Relationship Id="rId225" Type="http://schemas.openxmlformats.org/officeDocument/2006/relationships/hyperlink" Target="https://m.edsoo.ru/fa26c68e" TargetMode="External"/><Relationship Id="rId226" Type="http://schemas.openxmlformats.org/officeDocument/2006/relationships/hyperlink" Target="https://m.edsoo.ru/fa26c83c" TargetMode="External"/><Relationship Id="rId227" Type="http://schemas.openxmlformats.org/officeDocument/2006/relationships/hyperlink" Target="https://m.edsoo.ru/fa26cb7a" TargetMode="External"/><Relationship Id="rId228" Type="http://schemas.openxmlformats.org/officeDocument/2006/relationships/hyperlink" Target="https://m.edsoo.ru/fa26cce2" TargetMode="External"/><Relationship Id="rId229" Type="http://schemas.openxmlformats.org/officeDocument/2006/relationships/hyperlink" Target="https://m.edsoo.ru/fa26ce4a" TargetMode="External"/><Relationship Id="rId230" Type="http://schemas.openxmlformats.org/officeDocument/2006/relationships/hyperlink" Target="https://m.edsoo.ru/fa26cfbc" TargetMode="External"/><Relationship Id="rId231" Type="http://schemas.openxmlformats.org/officeDocument/2006/relationships/hyperlink" Target="https://m.edsoo.ru/fa26d1f6" TargetMode="External"/><Relationship Id="rId232" Type="http://schemas.openxmlformats.org/officeDocument/2006/relationships/hyperlink" Target="https://m.edsoo.ru/fa26d336" TargetMode="External"/><Relationship Id="rId233" Type="http://schemas.openxmlformats.org/officeDocument/2006/relationships/hyperlink" Target="https://m.edsoo.ru/fa26d5e8" TargetMode="External"/><Relationship Id="rId234" Type="http://schemas.openxmlformats.org/officeDocument/2006/relationships/hyperlink" Target="https://m.edsoo.ru/fa26d70a" TargetMode="External"/><Relationship Id="rId235" Type="http://schemas.openxmlformats.org/officeDocument/2006/relationships/hyperlink" Target="https://m.edsoo.ru/fa26d854" TargetMode="External"/><Relationship Id="rId236" Type="http://schemas.openxmlformats.org/officeDocument/2006/relationships/hyperlink" Target="https://m.edsoo.ru/fa26d994" TargetMode="External"/><Relationship Id="rId237" Type="http://schemas.openxmlformats.org/officeDocument/2006/relationships/hyperlink" Target="https://m.edsoo.ru/fa26dac0" TargetMode="External"/><Relationship Id="rId238" Type="http://schemas.openxmlformats.org/officeDocument/2006/relationships/hyperlink" Target="https://m.edsoo.ru/fa26dd40" TargetMode="External"/><Relationship Id="rId239" Type="http://schemas.openxmlformats.org/officeDocument/2006/relationships/hyperlink" Target="https://m.edsoo.ru/fa26dfa2" TargetMode="External"/><Relationship Id="rId240" Type="http://schemas.openxmlformats.org/officeDocument/2006/relationships/hyperlink" Target="https://m.edsoo.ru/fa26e0ce" TargetMode="External"/><Relationship Id="rId241" Type="http://schemas.openxmlformats.org/officeDocument/2006/relationships/hyperlink" Target="https://m.edsoo.ru/fa26e25e" TargetMode="External"/><Relationship Id="rId242" Type="http://schemas.openxmlformats.org/officeDocument/2006/relationships/hyperlink" Target="https://m.edsoo.ru/fa26e4c0" TargetMode="External"/><Relationship Id="rId243" Type="http://schemas.openxmlformats.org/officeDocument/2006/relationships/hyperlink" Target="https://m.edsoo.ru/fa26e5f6" TargetMode="External"/><Relationship Id="rId244" Type="http://schemas.openxmlformats.org/officeDocument/2006/relationships/hyperlink" Target="https://m.edsoo.ru/fa26e7ea" TargetMode="External"/><Relationship Id="rId245" Type="http://schemas.openxmlformats.org/officeDocument/2006/relationships/hyperlink" Target="https://m.edsoo.ru/fa26ea7e" TargetMode="External"/><Relationship Id="rId246" Type="http://schemas.openxmlformats.org/officeDocument/2006/relationships/hyperlink" Target="https://m.edsoo.ru/fa26ebbe" TargetMode="External"/><Relationship Id="rId247" Type="http://schemas.openxmlformats.org/officeDocument/2006/relationships/hyperlink" Target="https://m.edsoo.ru/fa26edda" TargetMode="External"/><Relationship Id="rId248" Type="http://schemas.openxmlformats.org/officeDocument/2006/relationships/hyperlink" Target="https://m.edsoo.ru/fa26f03c" TargetMode="External"/><Relationship Id="rId249" Type="http://schemas.openxmlformats.org/officeDocument/2006/relationships/hyperlink" Target="https://m.edsoo.ru/fa26f65e" TargetMode="External"/><Relationship Id="rId250" Type="http://schemas.openxmlformats.org/officeDocument/2006/relationships/hyperlink" Target="https://m.edsoo.ru/fa26f780" TargetMode="External"/><Relationship Id="rId251" Type="http://schemas.openxmlformats.org/officeDocument/2006/relationships/hyperlink" Target="https://m.edsoo.ru/fa26f91a" TargetMode="External"/><Relationship Id="rId252" Type="http://schemas.openxmlformats.org/officeDocument/2006/relationships/hyperlink" Target="https://m.edsoo.ru/fa26fa46" TargetMode="External"/><Relationship Id="rId253" Type="http://schemas.openxmlformats.org/officeDocument/2006/relationships/hyperlink" Target="https://m.edsoo.ru/fa26fc94" TargetMode="External"/><Relationship Id="rId254" Type="http://schemas.openxmlformats.org/officeDocument/2006/relationships/hyperlink" Target="https://m.edsoo.ru/fa26ff46" TargetMode="External"/><Relationship Id="rId255" Type="http://schemas.openxmlformats.org/officeDocument/2006/relationships/hyperlink" Target="https://m.edsoo.ru/fa270072" TargetMode="External"/><Relationship Id="rId256" Type="http://schemas.openxmlformats.org/officeDocument/2006/relationships/hyperlink" Target="https://m.edsoo.ru/fa27019e" TargetMode="External"/><Relationship Id="rId257" Type="http://schemas.openxmlformats.org/officeDocument/2006/relationships/hyperlink" Target="https://m.edsoo.ru/fa27032e" TargetMode="External"/><Relationship Id="rId258" Type="http://schemas.openxmlformats.org/officeDocument/2006/relationships/hyperlink" Target="https://m.edsoo.ru/fa270464" TargetMode="External"/><Relationship Id="rId259" Type="http://schemas.openxmlformats.org/officeDocument/2006/relationships/hyperlink" Target="https://m.edsoo.ru/fa27082e" TargetMode="External"/><Relationship Id="rId260" Type="http://schemas.openxmlformats.org/officeDocument/2006/relationships/hyperlink" Target="https://m.edsoo.ru/fa2709dc" TargetMode="External"/><Relationship Id="rId261" Type="http://schemas.openxmlformats.org/officeDocument/2006/relationships/hyperlink" Target="https://m.edsoo.ru/fa270b44" TargetMode="External"/><Relationship Id="rId262" Type="http://schemas.openxmlformats.org/officeDocument/2006/relationships/hyperlink" Target="https://m.edsoo.ru/fa270e1e" TargetMode="External"/><Relationship Id="rId263" Type="http://schemas.openxmlformats.org/officeDocument/2006/relationships/hyperlink" Target="https://m.edsoo.ru/fa270f86" TargetMode="External"/><Relationship Id="rId264" Type="http://schemas.openxmlformats.org/officeDocument/2006/relationships/hyperlink" Target="https://m.edsoo.ru/fa271166" TargetMode="External"/><Relationship Id="rId265" Type="http://schemas.openxmlformats.org/officeDocument/2006/relationships/hyperlink" Target="https://m.edsoo.ru/fa2712ce" TargetMode="External"/><Relationship Id="rId266" Type="http://schemas.openxmlformats.org/officeDocument/2006/relationships/hyperlink" Target="https://m.edsoo.ru/fa271436" TargetMode="External"/><Relationship Id="rId267" Type="http://schemas.openxmlformats.org/officeDocument/2006/relationships/hyperlink" Target="https://m.edsoo.ru/fa271d14" TargetMode="External"/><Relationship Id="rId268" Type="http://schemas.openxmlformats.org/officeDocument/2006/relationships/hyperlink" Target="https://m.edsoo.ru/fa271ec2" TargetMode="External"/><Relationship Id="rId269" Type="http://schemas.openxmlformats.org/officeDocument/2006/relationships/hyperlink" Target="https://m.edsoo.ru/fa2715a8" TargetMode="External"/><Relationship Id="rId270" Type="http://schemas.openxmlformats.org/officeDocument/2006/relationships/hyperlink" Target="https://m.edsoo.ru/fa271774" TargetMode="External"/><Relationship Id="rId271" Type="http://schemas.openxmlformats.org/officeDocument/2006/relationships/hyperlink" Target="https://m.edsoo.ru/fa272020" TargetMode="External"/><Relationship Id="rId272" Type="http://schemas.openxmlformats.org/officeDocument/2006/relationships/hyperlink" Target="https://m.edsoo.ru/fa272354" TargetMode="External"/><Relationship Id="rId273" Type="http://schemas.openxmlformats.org/officeDocument/2006/relationships/hyperlink" Target="https://m.edsoo.ru/fa272548" TargetMode="External"/><Relationship Id="rId274" Type="http://schemas.openxmlformats.org/officeDocument/2006/relationships/hyperlink" Target="https://m.edsoo.ru/fa2726d8" TargetMode="External"/><Relationship Id="rId275" Type="http://schemas.openxmlformats.org/officeDocument/2006/relationships/hyperlink" Target="https://m.edsoo.ru/fa2728b8" TargetMode="External"/><Relationship Id="rId276" Type="http://schemas.openxmlformats.org/officeDocument/2006/relationships/hyperlink" Target="https://m.edsoo.ru/fa272ba6" TargetMode="External"/><Relationship Id="rId277" Type="http://schemas.openxmlformats.org/officeDocument/2006/relationships/hyperlink" Target="https://m.edsoo.ru/fa272d0e" TargetMode="External"/><Relationship Id="rId278" Type="http://schemas.openxmlformats.org/officeDocument/2006/relationships/hyperlink" Target="https://m.edsoo.ru/fa27365a" TargetMode="External"/><Relationship Id="rId279" Type="http://schemas.openxmlformats.org/officeDocument/2006/relationships/hyperlink" Target="https://m.edsoo.ru/fa273312" TargetMode="External"/><Relationship Id="rId280" Type="http://schemas.openxmlformats.org/officeDocument/2006/relationships/hyperlink" Target="https://m.edsoo.ru/fa2734f2" TargetMode="External"/><Relationship Id="rId281" Type="http://schemas.openxmlformats.org/officeDocument/2006/relationships/hyperlink" Target="https://m.edsoo.ru/fa272ec6" TargetMode="External"/><Relationship Id="rId282" Type="http://schemas.openxmlformats.org/officeDocument/2006/relationships/hyperlink" Target="https://m.edsoo.ru/fa273f6a" TargetMode="External"/><Relationship Id="rId283" Type="http://schemas.openxmlformats.org/officeDocument/2006/relationships/hyperlink" Target="https://m.edsoo.ru/fa2740c8" TargetMode="External"/><Relationship Id="rId284" Type="http://schemas.openxmlformats.org/officeDocument/2006/relationships/hyperlink" Target="https://m.edsoo.ru/fa27423a" TargetMode="External"/><Relationship Id="rId285" Type="http://schemas.openxmlformats.org/officeDocument/2006/relationships/hyperlink" Target="https://m.edsoo.ru/fa264a56" TargetMode="External"/><Relationship Id="rId286" Type="http://schemas.openxmlformats.org/officeDocument/2006/relationships/hyperlink" Target="https://m.edsoo.ru/fa2748b6" TargetMode="External"/><Relationship Id="rId287" Type="http://schemas.openxmlformats.org/officeDocument/2006/relationships/hyperlink" Target="https://m.edsoo.ru/fa274a5a" TargetMode="External"/><Relationship Id="rId288" Type="http://schemas.openxmlformats.org/officeDocument/2006/relationships/hyperlink" Target="https://m.edsoo.ru/fa2753d8" TargetMode="External"/><Relationship Id="rId289" Type="http://schemas.openxmlformats.org/officeDocument/2006/relationships/hyperlink" Target="https://m.edsoo.ru/fa275086" TargetMode="External"/><Relationship Id="rId290" Type="http://schemas.openxmlformats.org/officeDocument/2006/relationships/hyperlink" Target="https://m.edsoo.ru/fa27525c" TargetMode="External"/><Relationship Id="rId291" Type="http://schemas.openxmlformats.org/officeDocument/2006/relationships/hyperlink" Target="https://m.edsoo.ru/fa275540" TargetMode="External"/><Relationship Id="rId292" Type="http://schemas.openxmlformats.org/officeDocument/2006/relationships/hyperlink" Target="https://m.edsoo.ru/fa2758c4" TargetMode="External"/><Relationship Id="rId293" Type="http://schemas.openxmlformats.org/officeDocument/2006/relationships/fontTable" Target="fontTable.xml"/><Relationship Id="rId29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LibreOffice/7.4.2.3$Windows_X86_64 LibreOffice_project/382eef1f22670f7f4118c8c2dd222ec7ad009daf</Application>
  <AppVersion>15.0000</AppVersion>
  <Pages>83</Pages>
  <Words>11559</Words>
  <Characters>86211</Characters>
  <CharactersWithSpaces>96276</CharactersWithSpaces>
  <Paragraphs>2240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2023-08-29T10:02:16Z</cp:lastPrinted>
  <dcterms:modified xsi:type="dcterms:W3CDTF">2023-08-29T10:15:26Z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